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14D235" w14:textId="2545E01F" w:rsidR="0067638F" w:rsidRPr="007F1C10" w:rsidRDefault="0067638F" w:rsidP="007F1C10">
      <w:pPr>
        <w:pStyle w:val="Para04"/>
        <w:suppressAutoHyphens/>
        <w:spacing w:line="240" w:lineRule="auto"/>
        <w:jc w:val="both"/>
        <w:rPr>
          <w:rFonts w:ascii="Verdana" w:hAnsi="Verdana"/>
          <w:sz w:val="32"/>
        </w:rPr>
      </w:pPr>
      <w:r w:rsidRPr="007F1C10">
        <w:rPr>
          <w:rFonts w:ascii="Verdana" w:hAnsi="Verdana"/>
          <w:sz w:val="32"/>
        </w:rPr>
        <w:t>One-Shot</w:t>
      </w:r>
    </w:p>
    <w:p w14:paraId="55A4A909" w14:textId="77777777" w:rsidR="00E2740B" w:rsidRPr="007F1C10" w:rsidRDefault="000B1A75" w:rsidP="007F1C10">
      <w:pPr>
        <w:pStyle w:val="Para16"/>
        <w:suppressAutoHyphens/>
        <w:spacing w:line="240" w:lineRule="auto"/>
        <w:ind w:left="0"/>
        <w:jc w:val="both"/>
        <w:rPr>
          <w:rFonts w:ascii="Verdana" w:hAnsi="Verdana"/>
          <w:b w:val="0"/>
          <w:bCs w:val="0"/>
          <w:sz w:val="24"/>
        </w:rPr>
      </w:pPr>
      <w:r w:rsidRPr="007F1C10">
        <w:rPr>
          <w:rFonts w:ascii="Verdana" w:hAnsi="Verdana"/>
          <w:b w:val="0"/>
          <w:bCs w:val="0"/>
          <w:sz w:val="24"/>
        </w:rPr>
        <w:t>Lawrence Watt-Evans</w:t>
      </w:r>
    </w:p>
    <w:p w14:paraId="35F547DE" w14:textId="28F5ACA4" w:rsidR="00E2740B" w:rsidRPr="00E2740B" w:rsidRDefault="00E2740B" w:rsidP="00E2740B">
      <w:pPr>
        <w:pStyle w:val="Para16"/>
        <w:suppressAutoHyphens/>
        <w:spacing w:line="240" w:lineRule="auto"/>
        <w:ind w:left="0" w:firstLine="283"/>
        <w:jc w:val="both"/>
        <w:rPr>
          <w:rFonts w:ascii="Verdana" w:hAnsi="Verdana"/>
          <w:sz w:val="20"/>
        </w:rPr>
      </w:pPr>
    </w:p>
    <w:p w14:paraId="7EF65231" w14:textId="77777777" w:rsidR="0067638F" w:rsidRPr="00E2740B" w:rsidRDefault="00E2740B" w:rsidP="00E2740B">
      <w:pPr>
        <w:pStyle w:val="Para02"/>
        <w:suppressAutoHyphens/>
        <w:spacing w:line="240" w:lineRule="auto"/>
        <w:ind w:firstLine="283"/>
        <w:rPr>
          <w:rFonts w:ascii="Verdana" w:hAnsi="Verdana"/>
          <w:sz w:val="20"/>
        </w:rPr>
      </w:pPr>
      <w:r w:rsidRPr="00E2740B">
        <w:rPr>
          <w:rFonts w:ascii="Verdana" w:hAnsi="Verdana"/>
          <w:sz w:val="20"/>
        </w:rPr>
        <w:t>T</w:t>
      </w:r>
      <w:r w:rsidR="0067638F" w:rsidRPr="00E2740B">
        <w:rPr>
          <w:rFonts w:ascii="Verdana" w:hAnsi="Verdana"/>
          <w:sz w:val="20"/>
        </w:rPr>
        <w:t>he FBI man turned the tiny calculator over in his hands, still marveling, as the prisoner said, “It took me this long to get up my nerve—sixteen months, is it? I’d meant to confess right away, but I couldn’t, I was scared. But it’s been eating at me. I had to show someone. I had to tell someone the truth.”</w:t>
      </w:r>
    </w:p>
    <w:p w14:paraId="1DD2DF99" w14:textId="77777777" w:rsidR="0067638F" w:rsidRPr="00E2740B" w:rsidRDefault="0067638F" w:rsidP="00E2740B">
      <w:pPr>
        <w:suppressAutoHyphens/>
        <w:spacing w:after="0" w:line="240" w:lineRule="auto"/>
        <w:ind w:firstLine="283"/>
        <w:jc w:val="both"/>
        <w:rPr>
          <w:rFonts w:ascii="Verdana" w:hAnsi="Verdana"/>
          <w:color w:val="000000"/>
          <w:sz w:val="20"/>
        </w:rPr>
      </w:pPr>
      <w:r w:rsidRPr="00E2740B">
        <w:rPr>
          <w:rFonts w:ascii="Verdana" w:hAnsi="Verdana"/>
          <w:color w:val="000000"/>
          <w:sz w:val="20"/>
        </w:rPr>
        <w:t>The agent put the calculator down on the old green blotter, next to the yellowed newspaper clipping, and looked up. “All right,” he said, “maybe you did come here from some alternate future. Maybe it’s all true, crazy as it sounds. But it’s still murder.”</w:t>
      </w:r>
    </w:p>
    <w:p w14:paraId="3DD8C327" w14:textId="77777777" w:rsidR="0067638F" w:rsidRPr="00E2740B" w:rsidRDefault="0067638F" w:rsidP="00E2740B">
      <w:pPr>
        <w:suppressAutoHyphens/>
        <w:spacing w:after="0" w:line="240" w:lineRule="auto"/>
        <w:ind w:firstLine="283"/>
        <w:jc w:val="both"/>
        <w:rPr>
          <w:rFonts w:ascii="Verdana" w:hAnsi="Verdana"/>
          <w:color w:val="000000"/>
          <w:sz w:val="20"/>
        </w:rPr>
      </w:pPr>
      <w:r w:rsidRPr="00E2740B">
        <w:rPr>
          <w:rStyle w:val="01Text"/>
          <w:rFonts w:ascii="Verdana" w:eastAsiaTheme="minorEastAsia" w:hAnsi="Verdana"/>
          <w:color w:val="000000"/>
          <w:sz w:val="20"/>
        </w:rPr>
        <w:t>“</w:t>
      </w:r>
      <w:r w:rsidRPr="00E2740B">
        <w:rPr>
          <w:rFonts w:ascii="Verdana" w:hAnsi="Verdana"/>
          <w:color w:val="000000"/>
          <w:sz w:val="20"/>
        </w:rPr>
        <w:t>I know,” the prisoner said miserably. “But I</w:t>
      </w:r>
      <w:r w:rsidRPr="00E2740B">
        <w:rPr>
          <w:rStyle w:val="01Text"/>
          <w:rFonts w:ascii="Verdana" w:eastAsiaTheme="minorEastAsia" w:hAnsi="Verdana"/>
          <w:color w:val="000000"/>
          <w:sz w:val="20"/>
        </w:rPr>
        <w:t xml:space="preserve"> </w:t>
      </w:r>
      <w:r w:rsidRPr="00E2740B">
        <w:rPr>
          <w:rStyle w:val="00Text"/>
          <w:rFonts w:ascii="Verdana" w:hAnsi="Verdana"/>
          <w:color w:val="000000"/>
          <w:sz w:val="20"/>
        </w:rPr>
        <w:t>had</w:t>
      </w:r>
      <w:r w:rsidRPr="00E2740B">
        <w:rPr>
          <w:rStyle w:val="01Text"/>
          <w:rFonts w:ascii="Verdana" w:eastAsiaTheme="minorEastAsia" w:hAnsi="Verdana"/>
          <w:color w:val="000000"/>
          <w:sz w:val="20"/>
        </w:rPr>
        <w:t xml:space="preserve"> </w:t>
      </w:r>
      <w:r w:rsidRPr="00E2740B">
        <w:rPr>
          <w:rFonts w:ascii="Verdana" w:hAnsi="Verdana"/>
          <w:color w:val="000000"/>
          <w:sz w:val="20"/>
        </w:rPr>
        <w:t>to. I couldn’t let President Kennedy die.”</w:t>
      </w:r>
    </w:p>
    <w:p w14:paraId="3FC38F73" w14:textId="77777777" w:rsidR="0067638F" w:rsidRPr="00E2740B" w:rsidRDefault="0067638F" w:rsidP="00E2740B">
      <w:pPr>
        <w:suppressAutoHyphens/>
        <w:spacing w:after="0" w:line="240" w:lineRule="auto"/>
        <w:ind w:firstLine="283"/>
        <w:jc w:val="both"/>
        <w:rPr>
          <w:rFonts w:ascii="Verdana" w:hAnsi="Verdana"/>
          <w:color w:val="000000"/>
          <w:sz w:val="20"/>
        </w:rPr>
      </w:pPr>
      <w:r w:rsidRPr="00E2740B">
        <w:rPr>
          <w:rFonts w:ascii="Verdana" w:hAnsi="Verdana"/>
          <w:color w:val="000000"/>
          <w:sz w:val="20"/>
        </w:rPr>
        <w:t>The FBI man nodded. He glanced at the calculator, and tapped the clipping with a finger. “Yeah,” he said, “I can see that. The lab says this paper and ink are really, genuinely thirty or forty years old, not just artificially aged, but the date’s just last year—so if this</w:t>
      </w:r>
      <w:r w:rsidRPr="00E2740B">
        <w:rPr>
          <w:rStyle w:val="01Text"/>
          <w:rFonts w:ascii="Verdana" w:eastAsiaTheme="minorEastAsia" w:hAnsi="Verdana"/>
          <w:color w:val="000000"/>
          <w:sz w:val="20"/>
        </w:rPr>
        <w:t xml:space="preserve"> </w:t>
      </w:r>
      <w:r w:rsidRPr="00E2740B">
        <w:rPr>
          <w:rStyle w:val="00Text"/>
          <w:rFonts w:ascii="Verdana" w:hAnsi="Verdana"/>
          <w:color w:val="000000"/>
          <w:sz w:val="20"/>
        </w:rPr>
        <w:t>is</w:t>
      </w:r>
      <w:r w:rsidRPr="00E2740B">
        <w:rPr>
          <w:rStyle w:val="01Text"/>
          <w:rFonts w:ascii="Verdana" w:eastAsiaTheme="minorEastAsia" w:hAnsi="Verdana"/>
          <w:color w:val="000000"/>
          <w:sz w:val="20"/>
        </w:rPr>
        <w:t xml:space="preserve"> </w:t>
      </w:r>
      <w:r w:rsidRPr="00E2740B">
        <w:rPr>
          <w:rFonts w:ascii="Verdana" w:hAnsi="Verdana"/>
          <w:color w:val="000000"/>
          <w:sz w:val="20"/>
        </w:rPr>
        <w:t>a hoax, you’ve been setting it up for a long, long time.” He read the headline.</w:t>
      </w:r>
    </w:p>
    <w:p w14:paraId="4C631847" w14:textId="77777777" w:rsidR="0067638F" w:rsidRPr="00E2740B" w:rsidRDefault="0067638F" w:rsidP="00E2740B">
      <w:pPr>
        <w:suppressAutoHyphens/>
        <w:spacing w:after="0" w:line="240" w:lineRule="auto"/>
        <w:ind w:firstLine="283"/>
        <w:jc w:val="both"/>
        <w:rPr>
          <w:rFonts w:ascii="Verdana" w:hAnsi="Verdana"/>
          <w:color w:val="000000"/>
          <w:sz w:val="20"/>
        </w:rPr>
      </w:pPr>
      <w:r w:rsidRPr="00E2740B">
        <w:rPr>
          <w:rFonts w:ascii="Verdana" w:hAnsi="Verdana"/>
          <w:color w:val="000000"/>
          <w:sz w:val="20"/>
        </w:rPr>
        <w:t>JFK Shot.</w:t>
      </w:r>
    </w:p>
    <w:p w14:paraId="10A72C0B" w14:textId="77777777" w:rsidR="0067638F" w:rsidRPr="00E2740B" w:rsidRDefault="0067638F" w:rsidP="00E2740B">
      <w:pPr>
        <w:suppressAutoHyphens/>
        <w:spacing w:after="0" w:line="240" w:lineRule="auto"/>
        <w:ind w:firstLine="283"/>
        <w:jc w:val="both"/>
        <w:rPr>
          <w:rFonts w:ascii="Verdana" w:hAnsi="Verdana"/>
          <w:color w:val="000000"/>
          <w:sz w:val="20"/>
        </w:rPr>
      </w:pPr>
      <w:r w:rsidRPr="00E2740B">
        <w:rPr>
          <w:rFonts w:ascii="Verdana" w:hAnsi="Verdana"/>
          <w:color w:val="000000"/>
          <w:sz w:val="20"/>
        </w:rPr>
        <w:t>He shook his head.</w:t>
      </w:r>
    </w:p>
    <w:p w14:paraId="78516A13" w14:textId="77777777" w:rsidR="0067638F" w:rsidRPr="00E2740B" w:rsidRDefault="0067638F" w:rsidP="00E2740B">
      <w:pPr>
        <w:suppressAutoHyphens/>
        <w:spacing w:after="0" w:line="240" w:lineRule="auto"/>
        <w:ind w:firstLine="283"/>
        <w:jc w:val="both"/>
        <w:rPr>
          <w:rFonts w:ascii="Verdana" w:hAnsi="Verdana"/>
          <w:color w:val="000000"/>
          <w:sz w:val="20"/>
        </w:rPr>
      </w:pPr>
      <w:r w:rsidRPr="00E2740B">
        <w:rPr>
          <w:rStyle w:val="01Text"/>
          <w:rFonts w:ascii="Verdana" w:eastAsiaTheme="minorEastAsia" w:hAnsi="Verdana"/>
          <w:color w:val="000000"/>
          <w:sz w:val="20"/>
        </w:rPr>
        <w:t>“</w:t>
      </w:r>
      <w:r w:rsidRPr="00E2740B">
        <w:rPr>
          <w:rFonts w:ascii="Verdana" w:hAnsi="Verdana"/>
          <w:color w:val="000000"/>
          <w:sz w:val="20"/>
        </w:rPr>
        <w:t>Damn,” he said, “I don’t know if we should give you the chair or a medal. I mean, so far, it’s been hushed up, everyone’s bought the suicide story, but sooner or later it’s bound to leak, you know?”</w:t>
      </w:r>
    </w:p>
    <w:p w14:paraId="665F5110" w14:textId="77777777" w:rsidR="0067638F" w:rsidRPr="00E2740B" w:rsidRDefault="0067638F" w:rsidP="00E2740B">
      <w:pPr>
        <w:suppressAutoHyphens/>
        <w:spacing w:after="0" w:line="240" w:lineRule="auto"/>
        <w:ind w:firstLine="283"/>
        <w:jc w:val="both"/>
        <w:rPr>
          <w:rFonts w:ascii="Verdana" w:hAnsi="Verdana"/>
          <w:color w:val="000000"/>
          <w:sz w:val="20"/>
        </w:rPr>
      </w:pPr>
      <w:r w:rsidRPr="00E2740B">
        <w:rPr>
          <w:rFonts w:ascii="Verdana" w:hAnsi="Verdana"/>
          <w:color w:val="000000"/>
          <w:sz w:val="20"/>
        </w:rPr>
        <w:t>The prisoner nodded miserably.</w:t>
      </w:r>
    </w:p>
    <w:p w14:paraId="71B5BDE2" w14:textId="77777777" w:rsidR="0067638F" w:rsidRPr="00E2740B" w:rsidRDefault="0067638F" w:rsidP="00E2740B">
      <w:pPr>
        <w:suppressAutoHyphens/>
        <w:spacing w:after="0" w:line="240" w:lineRule="auto"/>
        <w:ind w:firstLine="283"/>
        <w:jc w:val="both"/>
        <w:rPr>
          <w:rFonts w:ascii="Verdana" w:hAnsi="Verdana"/>
          <w:color w:val="000000"/>
          <w:sz w:val="20"/>
        </w:rPr>
      </w:pPr>
      <w:r w:rsidRPr="00E2740B">
        <w:rPr>
          <w:rFonts w:ascii="Verdana" w:hAnsi="Verdana"/>
          <w:color w:val="000000"/>
          <w:sz w:val="20"/>
        </w:rPr>
        <w:t>The FBI man stared at the clipping. “President Kennedy shot,” he said. “And you prevented it. Still, did you have to</w:t>
      </w:r>
      <w:r w:rsidRPr="00E2740B">
        <w:rPr>
          <w:rStyle w:val="01Text"/>
          <w:rFonts w:ascii="Verdana" w:eastAsiaTheme="minorEastAsia" w:hAnsi="Verdana"/>
          <w:color w:val="000000"/>
          <w:sz w:val="20"/>
        </w:rPr>
        <w:t xml:space="preserve"> </w:t>
      </w:r>
      <w:r w:rsidRPr="00E2740B">
        <w:rPr>
          <w:rStyle w:val="00Text"/>
          <w:rFonts w:ascii="Verdana" w:hAnsi="Verdana"/>
          <w:color w:val="000000"/>
          <w:sz w:val="20"/>
        </w:rPr>
        <w:t>kill</w:t>
      </w:r>
      <w:r w:rsidRPr="00E2740B">
        <w:rPr>
          <w:rFonts w:ascii="Verdana" w:hAnsi="Verdana"/>
          <w:color w:val="000000"/>
          <w:sz w:val="20"/>
        </w:rPr>
        <w:t>? Couldn’t you have stopped it any other way?”</w:t>
      </w:r>
    </w:p>
    <w:p w14:paraId="64427698" w14:textId="77777777" w:rsidR="0067638F" w:rsidRPr="00E2740B" w:rsidRDefault="0067638F" w:rsidP="00E2740B">
      <w:pPr>
        <w:suppressAutoHyphens/>
        <w:spacing w:after="0" w:line="240" w:lineRule="auto"/>
        <w:ind w:firstLine="283"/>
        <w:jc w:val="both"/>
        <w:rPr>
          <w:rFonts w:ascii="Verdana" w:hAnsi="Verdana"/>
          <w:color w:val="000000"/>
          <w:sz w:val="20"/>
        </w:rPr>
      </w:pPr>
      <w:r w:rsidRPr="00E2740B">
        <w:rPr>
          <w:rFonts w:ascii="Verdana" w:hAnsi="Verdana"/>
          <w:color w:val="000000"/>
          <w:sz w:val="20"/>
        </w:rPr>
        <w:t>The prisoner shrugged. “I had to be</w:t>
      </w:r>
      <w:r w:rsidRPr="00E2740B">
        <w:rPr>
          <w:rStyle w:val="01Text"/>
          <w:rFonts w:ascii="Verdana" w:eastAsiaTheme="minorEastAsia" w:hAnsi="Verdana"/>
          <w:color w:val="000000"/>
          <w:sz w:val="20"/>
        </w:rPr>
        <w:t xml:space="preserve"> </w:t>
      </w:r>
      <w:r w:rsidRPr="00E2740B">
        <w:rPr>
          <w:rStyle w:val="00Text"/>
          <w:rFonts w:ascii="Verdana" w:hAnsi="Verdana"/>
          <w:color w:val="000000"/>
          <w:sz w:val="20"/>
        </w:rPr>
        <w:t>sure</w:t>
      </w:r>
      <w:r w:rsidRPr="00E2740B">
        <w:rPr>
          <w:rFonts w:ascii="Verdana" w:hAnsi="Verdana"/>
          <w:color w:val="000000"/>
          <w:sz w:val="20"/>
        </w:rPr>
        <w:t>,” he said. “When you’re dealing with someone that unbalanced, stopping one attempt might not be enough.”</w:t>
      </w:r>
    </w:p>
    <w:p w14:paraId="64CC89D8" w14:textId="77777777" w:rsidR="0067638F" w:rsidRPr="00E2740B" w:rsidRDefault="0067638F" w:rsidP="00E2740B">
      <w:pPr>
        <w:suppressAutoHyphens/>
        <w:spacing w:after="0" w:line="240" w:lineRule="auto"/>
        <w:ind w:firstLine="283"/>
        <w:jc w:val="both"/>
        <w:rPr>
          <w:rFonts w:ascii="Verdana" w:hAnsi="Verdana"/>
          <w:color w:val="000000"/>
          <w:sz w:val="20"/>
        </w:rPr>
      </w:pPr>
      <w:r w:rsidRPr="00E2740B">
        <w:rPr>
          <w:rFonts w:ascii="Verdana" w:hAnsi="Verdana"/>
          <w:color w:val="000000"/>
          <w:sz w:val="20"/>
        </w:rPr>
        <w:t>The agent shut his eyes and rubbed at his forehead, trying to stall off another headache.</w:t>
      </w:r>
    </w:p>
    <w:p w14:paraId="15D12180" w14:textId="77777777" w:rsidR="0067638F" w:rsidRPr="00E2740B" w:rsidRDefault="0067638F" w:rsidP="00E2740B">
      <w:pPr>
        <w:suppressAutoHyphens/>
        <w:spacing w:after="0" w:line="240" w:lineRule="auto"/>
        <w:ind w:firstLine="283"/>
        <w:jc w:val="both"/>
        <w:rPr>
          <w:rFonts w:ascii="Verdana" w:hAnsi="Verdana"/>
          <w:color w:val="000000"/>
          <w:sz w:val="20"/>
        </w:rPr>
      </w:pPr>
      <w:r w:rsidRPr="00E2740B">
        <w:rPr>
          <w:rStyle w:val="01Text"/>
          <w:rFonts w:ascii="Verdana" w:eastAsiaTheme="minorEastAsia" w:hAnsi="Verdana"/>
          <w:color w:val="000000"/>
          <w:sz w:val="20"/>
        </w:rPr>
        <w:t>“</w:t>
      </w:r>
      <w:r w:rsidRPr="00E2740B">
        <w:rPr>
          <w:rFonts w:ascii="Verdana" w:hAnsi="Verdana"/>
          <w:color w:val="000000"/>
          <w:sz w:val="20"/>
        </w:rPr>
        <w:t>Excuse me...” the prisoner said.</w:t>
      </w:r>
    </w:p>
    <w:p w14:paraId="12FEF2E9" w14:textId="77777777" w:rsidR="0067638F" w:rsidRPr="00E2740B" w:rsidRDefault="0067638F" w:rsidP="00E2740B">
      <w:pPr>
        <w:suppressAutoHyphens/>
        <w:spacing w:after="0" w:line="240" w:lineRule="auto"/>
        <w:ind w:firstLine="283"/>
        <w:jc w:val="both"/>
        <w:rPr>
          <w:rFonts w:ascii="Verdana" w:hAnsi="Verdana"/>
          <w:color w:val="000000"/>
          <w:sz w:val="20"/>
        </w:rPr>
      </w:pPr>
      <w:r w:rsidRPr="00E2740B">
        <w:rPr>
          <w:rFonts w:ascii="Verdana" w:hAnsi="Verdana"/>
          <w:color w:val="000000"/>
          <w:sz w:val="20"/>
        </w:rPr>
        <w:t>The agent opened his eyes. “What?”</w:t>
      </w:r>
    </w:p>
    <w:p w14:paraId="59B98C17" w14:textId="77777777" w:rsidR="0067638F" w:rsidRPr="00E2740B" w:rsidRDefault="0067638F" w:rsidP="00E2740B">
      <w:pPr>
        <w:suppressAutoHyphens/>
        <w:spacing w:after="0" w:line="240" w:lineRule="auto"/>
        <w:ind w:firstLine="283"/>
        <w:jc w:val="both"/>
        <w:rPr>
          <w:rFonts w:ascii="Verdana" w:hAnsi="Verdana"/>
          <w:color w:val="000000"/>
          <w:sz w:val="20"/>
        </w:rPr>
      </w:pPr>
      <w:r w:rsidRPr="00E2740B">
        <w:rPr>
          <w:rStyle w:val="01Text"/>
          <w:rFonts w:ascii="Verdana" w:eastAsiaTheme="minorEastAsia" w:hAnsi="Verdana"/>
          <w:color w:val="000000"/>
          <w:sz w:val="20"/>
        </w:rPr>
        <w:t>“</w:t>
      </w:r>
      <w:r w:rsidRPr="00E2740B">
        <w:rPr>
          <w:rFonts w:ascii="Verdana" w:hAnsi="Verdana"/>
          <w:color w:val="000000"/>
          <w:sz w:val="20"/>
        </w:rPr>
        <w:t>I was just wondering... Has anyone talked to President Kennedy about it?”</w:t>
      </w:r>
    </w:p>
    <w:p w14:paraId="35967414" w14:textId="3E403814" w:rsidR="003C0F53" w:rsidRPr="00E2740B" w:rsidRDefault="0067638F" w:rsidP="00E2740B">
      <w:pPr>
        <w:suppressAutoHyphens/>
        <w:spacing w:after="0" w:line="240" w:lineRule="auto"/>
        <w:ind w:firstLine="283"/>
        <w:jc w:val="both"/>
        <w:rPr>
          <w:rFonts w:ascii="Verdana" w:hAnsi="Verdana"/>
          <w:color w:val="000000"/>
          <w:sz w:val="20"/>
        </w:rPr>
      </w:pPr>
      <w:r w:rsidRPr="00E2740B">
        <w:rPr>
          <w:rFonts w:ascii="Verdana" w:hAnsi="Verdana"/>
          <w:color w:val="000000"/>
          <w:sz w:val="20"/>
        </w:rPr>
        <w:t>The agent shook his head. “No. I’ve passed the word up to headquarters, and they’re considering it. Maybe when the president gets back from Dallas next week.” He grimaced. “He’ll probably want you shot—they say he had a real thing for Marilyn.”</w:t>
      </w:r>
    </w:p>
    <w:sectPr w:rsidR="003C0F53" w:rsidRPr="00E2740B" w:rsidSect="00E2740B">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378181" w14:textId="77777777" w:rsidR="00287055" w:rsidRDefault="00287055" w:rsidP="00E2740B">
      <w:pPr>
        <w:spacing w:after="0" w:line="240" w:lineRule="auto"/>
      </w:pPr>
      <w:r>
        <w:separator/>
      </w:r>
    </w:p>
  </w:endnote>
  <w:endnote w:type="continuationSeparator" w:id="0">
    <w:p w14:paraId="73CFA285" w14:textId="77777777" w:rsidR="00287055" w:rsidRDefault="00287055" w:rsidP="00E274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D84BD" w14:textId="77777777" w:rsidR="00E2740B" w:rsidRDefault="00E2740B" w:rsidP="00E6171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840BBFB" w14:textId="77777777" w:rsidR="00E2740B" w:rsidRDefault="00E2740B" w:rsidP="00E2740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F16B9" w14:textId="6441F7F0" w:rsidR="00E2740B" w:rsidRPr="007F1C10" w:rsidRDefault="00E2740B" w:rsidP="00E2740B">
    <w:pPr>
      <w:pStyle w:val="Footer"/>
      <w:ind w:right="360"/>
      <w:rPr>
        <w:rFonts w:ascii="Arial" w:hAnsi="Arial" w:cs="Arial"/>
        <w:color w:val="999999"/>
        <w:sz w:val="20"/>
        <w:lang w:val="ru-RU"/>
      </w:rPr>
    </w:pPr>
    <w:r w:rsidRPr="007F1C10">
      <w:rPr>
        <w:rStyle w:val="PageNumber"/>
        <w:rFonts w:ascii="Arial" w:hAnsi="Arial" w:cs="Arial"/>
        <w:color w:val="999999"/>
        <w:sz w:val="20"/>
        <w:lang w:val="ru-RU"/>
      </w:rPr>
      <w:t xml:space="preserve">Библиотека «Артефакт» — </w:t>
    </w:r>
    <w:r w:rsidRPr="00E2740B">
      <w:rPr>
        <w:rStyle w:val="PageNumber"/>
        <w:rFonts w:ascii="Arial" w:hAnsi="Arial" w:cs="Arial"/>
        <w:color w:val="999999"/>
        <w:sz w:val="20"/>
      </w:rPr>
      <w:t>http</w:t>
    </w:r>
    <w:r w:rsidRPr="007F1C10">
      <w:rPr>
        <w:rStyle w:val="PageNumber"/>
        <w:rFonts w:ascii="Arial" w:hAnsi="Arial" w:cs="Arial"/>
        <w:color w:val="999999"/>
        <w:sz w:val="20"/>
        <w:lang w:val="ru-RU"/>
      </w:rPr>
      <w:t>://</w:t>
    </w:r>
    <w:r w:rsidRPr="00E2740B">
      <w:rPr>
        <w:rStyle w:val="PageNumber"/>
        <w:rFonts w:ascii="Arial" w:hAnsi="Arial" w:cs="Arial"/>
        <w:color w:val="999999"/>
        <w:sz w:val="20"/>
      </w:rPr>
      <w:t>artefact</w:t>
    </w:r>
    <w:r w:rsidRPr="007F1C10">
      <w:rPr>
        <w:rStyle w:val="PageNumber"/>
        <w:rFonts w:ascii="Arial" w:hAnsi="Arial" w:cs="Arial"/>
        <w:color w:val="999999"/>
        <w:sz w:val="20"/>
        <w:lang w:val="ru-RU"/>
      </w:rPr>
      <w:t>.</w:t>
    </w:r>
    <w:r w:rsidRPr="00E2740B">
      <w:rPr>
        <w:rStyle w:val="PageNumber"/>
        <w:rFonts w:ascii="Arial" w:hAnsi="Arial" w:cs="Arial"/>
        <w:color w:val="999999"/>
        <w:sz w:val="20"/>
      </w:rPr>
      <w:t>lib</w:t>
    </w:r>
    <w:r w:rsidRPr="007F1C10">
      <w:rPr>
        <w:rStyle w:val="PageNumber"/>
        <w:rFonts w:ascii="Arial" w:hAnsi="Arial" w:cs="Arial"/>
        <w:color w:val="999999"/>
        <w:sz w:val="20"/>
        <w:lang w:val="ru-RU"/>
      </w:rPr>
      <w:t>.</w:t>
    </w:r>
    <w:r w:rsidRPr="00E2740B">
      <w:rPr>
        <w:rStyle w:val="PageNumber"/>
        <w:rFonts w:ascii="Arial" w:hAnsi="Arial" w:cs="Arial"/>
        <w:color w:val="999999"/>
        <w:sz w:val="20"/>
      </w:rPr>
      <w:t>ru</w:t>
    </w:r>
    <w:r w:rsidRPr="007F1C10">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F649C" w14:textId="77777777" w:rsidR="00E2740B" w:rsidRDefault="00E274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7C287C" w14:textId="77777777" w:rsidR="00287055" w:rsidRDefault="00287055" w:rsidP="00E2740B">
      <w:pPr>
        <w:spacing w:after="0" w:line="240" w:lineRule="auto"/>
      </w:pPr>
      <w:r>
        <w:separator/>
      </w:r>
    </w:p>
  </w:footnote>
  <w:footnote w:type="continuationSeparator" w:id="0">
    <w:p w14:paraId="65259FD9" w14:textId="77777777" w:rsidR="00287055" w:rsidRDefault="00287055" w:rsidP="00E274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BB6BC" w14:textId="77777777" w:rsidR="00E2740B" w:rsidRDefault="00E274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37564" w14:textId="3AB39841" w:rsidR="00E2740B" w:rsidRPr="007F1C10" w:rsidRDefault="00E2740B" w:rsidP="00E2740B">
    <w:pPr>
      <w:pStyle w:val="Header"/>
      <w:rPr>
        <w:rFonts w:ascii="Arial" w:hAnsi="Arial" w:cs="Arial"/>
        <w:color w:val="999999"/>
        <w:sz w:val="20"/>
        <w:lang w:val="ru-RU"/>
      </w:rPr>
    </w:pPr>
    <w:r w:rsidRPr="007F1C10">
      <w:rPr>
        <w:rFonts w:ascii="Arial" w:hAnsi="Arial" w:cs="Arial"/>
        <w:color w:val="999999"/>
        <w:sz w:val="20"/>
        <w:lang w:val="ru-RU"/>
      </w:rPr>
      <w:t xml:space="preserve">Библиотека «Артефакт» — </w:t>
    </w:r>
    <w:r w:rsidRPr="00E2740B">
      <w:rPr>
        <w:rFonts w:ascii="Arial" w:hAnsi="Arial" w:cs="Arial"/>
        <w:color w:val="999999"/>
        <w:sz w:val="20"/>
      </w:rPr>
      <w:t>http</w:t>
    </w:r>
    <w:r w:rsidRPr="007F1C10">
      <w:rPr>
        <w:rFonts w:ascii="Arial" w:hAnsi="Arial" w:cs="Arial"/>
        <w:color w:val="999999"/>
        <w:sz w:val="20"/>
        <w:lang w:val="ru-RU"/>
      </w:rPr>
      <w:t>://</w:t>
    </w:r>
    <w:r w:rsidRPr="00E2740B">
      <w:rPr>
        <w:rFonts w:ascii="Arial" w:hAnsi="Arial" w:cs="Arial"/>
        <w:color w:val="999999"/>
        <w:sz w:val="20"/>
      </w:rPr>
      <w:t>artefact</w:t>
    </w:r>
    <w:r w:rsidRPr="007F1C10">
      <w:rPr>
        <w:rFonts w:ascii="Arial" w:hAnsi="Arial" w:cs="Arial"/>
        <w:color w:val="999999"/>
        <w:sz w:val="20"/>
        <w:lang w:val="ru-RU"/>
      </w:rPr>
      <w:t>.</w:t>
    </w:r>
    <w:r w:rsidRPr="00E2740B">
      <w:rPr>
        <w:rFonts w:ascii="Arial" w:hAnsi="Arial" w:cs="Arial"/>
        <w:color w:val="999999"/>
        <w:sz w:val="20"/>
      </w:rPr>
      <w:t>lib</w:t>
    </w:r>
    <w:r w:rsidRPr="007F1C10">
      <w:rPr>
        <w:rFonts w:ascii="Arial" w:hAnsi="Arial" w:cs="Arial"/>
        <w:color w:val="999999"/>
        <w:sz w:val="20"/>
        <w:lang w:val="ru-RU"/>
      </w:rPr>
      <w:t>.</w:t>
    </w:r>
    <w:r w:rsidRPr="00E2740B">
      <w:rPr>
        <w:rFonts w:ascii="Arial" w:hAnsi="Arial" w:cs="Arial"/>
        <w:color w:val="999999"/>
        <w:sz w:val="20"/>
      </w:rPr>
      <w:t>ru</w:t>
    </w:r>
    <w:r w:rsidRPr="007F1C10">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E9171" w14:textId="77777777" w:rsidR="00E2740B" w:rsidRDefault="00E274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B1A75"/>
    <w:rsid w:val="0015074B"/>
    <w:rsid w:val="00287055"/>
    <w:rsid w:val="0029639D"/>
    <w:rsid w:val="00326F90"/>
    <w:rsid w:val="003C0F53"/>
    <w:rsid w:val="0067638F"/>
    <w:rsid w:val="007F1C10"/>
    <w:rsid w:val="00AA1D8D"/>
    <w:rsid w:val="00B47730"/>
    <w:rsid w:val="00CB0664"/>
    <w:rsid w:val="00E2740B"/>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80D802"/>
  <w14:defaultImageDpi w14:val="330"/>
  <w15:docId w15:val="{09951DDC-AA2C-4E4B-870D-61CC3DC96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2">
    <w:name w:val="Para 02"/>
    <w:basedOn w:val="Normal"/>
    <w:qFormat/>
    <w:rsid w:val="0067638F"/>
    <w:pPr>
      <w:spacing w:after="0" w:line="288" w:lineRule="atLeast"/>
      <w:jc w:val="both"/>
    </w:pPr>
    <w:rPr>
      <w:rFonts w:ascii="Garamond" w:eastAsia="Garamond" w:hAnsi="Garamond" w:cs="Garamond"/>
      <w:color w:val="000000"/>
      <w:sz w:val="24"/>
      <w:szCs w:val="24"/>
      <w:lang w:val="en" w:eastAsia="en"/>
    </w:rPr>
  </w:style>
  <w:style w:type="paragraph" w:customStyle="1" w:styleId="Para04">
    <w:name w:val="Para 04"/>
    <w:basedOn w:val="Normal"/>
    <w:qFormat/>
    <w:rsid w:val="0067638F"/>
    <w:pPr>
      <w:spacing w:after="0" w:line="288" w:lineRule="atLeast"/>
      <w:jc w:val="center"/>
    </w:pPr>
    <w:rPr>
      <w:rFonts w:ascii="Garamond" w:eastAsia="Garamond" w:hAnsi="Garamond" w:cs="Times New Roman"/>
      <w:b/>
      <w:bCs/>
      <w:color w:val="000000"/>
      <w:sz w:val="31"/>
      <w:szCs w:val="31"/>
      <w:lang w:val="en" w:eastAsia="en"/>
    </w:rPr>
  </w:style>
  <w:style w:type="paragraph" w:customStyle="1" w:styleId="Para07">
    <w:name w:val="Para 07"/>
    <w:basedOn w:val="Normal"/>
    <w:qFormat/>
    <w:rsid w:val="0067638F"/>
    <w:pPr>
      <w:spacing w:after="0" w:line="288" w:lineRule="atLeast"/>
      <w:jc w:val="both"/>
    </w:pPr>
    <w:rPr>
      <w:rFonts w:ascii="Times New Roman" w:eastAsia="Times New Roman" w:hAnsi="Times New Roman" w:cs="Times New Roman"/>
      <w:color w:val="000000"/>
      <w:sz w:val="48"/>
      <w:szCs w:val="48"/>
      <w:lang w:val="en" w:eastAsia="en"/>
    </w:rPr>
  </w:style>
  <w:style w:type="character" w:customStyle="1" w:styleId="00Text">
    <w:name w:val="00 Text"/>
    <w:rsid w:val="0067638F"/>
    <w:rPr>
      <w:i/>
      <w:iCs/>
    </w:rPr>
  </w:style>
  <w:style w:type="character" w:customStyle="1" w:styleId="01Text">
    <w:name w:val="01 Text"/>
    <w:rsid w:val="0067638F"/>
    <w:rPr>
      <w:rFonts w:ascii="Times New Roman" w:eastAsia="Times New Roman" w:hAnsi="Times New Roman" w:cs="Times New Roman"/>
    </w:rPr>
  </w:style>
  <w:style w:type="paragraph" w:customStyle="1" w:styleId="0Block">
    <w:name w:val="0 Block"/>
    <w:rsid w:val="0067638F"/>
    <w:pPr>
      <w:spacing w:after="0" w:line="288" w:lineRule="atLeast"/>
      <w:jc w:val="both"/>
    </w:pPr>
    <w:rPr>
      <w:rFonts w:cs="Times New Roman"/>
      <w:lang w:val="en" w:eastAsia="en"/>
    </w:rPr>
  </w:style>
  <w:style w:type="paragraph" w:customStyle="1" w:styleId="Para16">
    <w:name w:val="Para 16"/>
    <w:basedOn w:val="Normal"/>
    <w:qFormat/>
    <w:rsid w:val="000B1A75"/>
    <w:pPr>
      <w:spacing w:after="0" w:line="288" w:lineRule="atLeast"/>
      <w:ind w:left="28"/>
      <w:jc w:val="center"/>
    </w:pPr>
    <w:rPr>
      <w:rFonts w:ascii="Garamond" w:eastAsia="Garamond" w:hAnsi="Garamond" w:cs="Times New Roman"/>
      <w:b/>
      <w:bCs/>
      <w:color w:val="000000"/>
      <w:sz w:val="31"/>
      <w:szCs w:val="31"/>
      <w:lang w:val="en" w:eastAsia="en"/>
    </w:rPr>
  </w:style>
  <w:style w:type="character" w:styleId="PageNumber">
    <w:name w:val="page number"/>
    <w:basedOn w:val="DefaultParagraphFont"/>
    <w:uiPriority w:val="99"/>
    <w:semiHidden/>
    <w:unhideWhenUsed/>
    <w:rsid w:val="00E274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23453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2093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One-Shot</dc:title>
  <dc:subject/>
  <dc:creator>Lawrence Watt-Evans</dc:creator>
  <cp:keywords/>
  <dc:description/>
  <cp:lastModifiedBy>Andrey Piskunov</cp:lastModifiedBy>
  <cp:revision>7</cp:revision>
  <dcterms:created xsi:type="dcterms:W3CDTF">2013-12-23T23:15:00Z</dcterms:created>
  <dcterms:modified xsi:type="dcterms:W3CDTF">2026-01-04T08:38:00Z</dcterms:modified>
  <cp:category/>
</cp:coreProperties>
</file>